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102" w:rsidRPr="00C04102" w:rsidRDefault="00C04102" w:rsidP="009F6637">
      <w:pPr>
        <w:spacing w:after="0"/>
        <w:rPr>
          <w:rFonts w:ascii="Times New Roman" w:hAnsi="Times New Roman" w:cs="Times New Roman"/>
          <w:b/>
          <w:sz w:val="24"/>
          <w:szCs w:val="24"/>
        </w:rPr>
      </w:pPr>
      <w:bookmarkStart w:id="0" w:name="_GoBack"/>
      <w:r w:rsidRPr="00C04102">
        <w:rPr>
          <w:rFonts w:ascii="Times New Roman" w:hAnsi="Times New Roman" w:cs="Times New Roman"/>
          <w:b/>
          <w:sz w:val="24"/>
          <w:szCs w:val="24"/>
        </w:rPr>
        <w:t>Neptun OTP Automation</w:t>
      </w:r>
    </w:p>
    <w:p w:rsidR="00C04102" w:rsidRDefault="00C04102" w:rsidP="009F6637">
      <w:pPr>
        <w:spacing w:after="0"/>
        <w:rPr>
          <w:rFonts w:ascii="Times New Roman" w:hAnsi="Times New Roman" w:cs="Times New Roman"/>
          <w:sz w:val="24"/>
          <w:szCs w:val="24"/>
        </w:rPr>
      </w:pPr>
      <w:r w:rsidRPr="00C04102">
        <w:rPr>
          <w:rFonts w:ascii="Times New Roman" w:hAnsi="Times New Roman" w:cs="Times New Roman"/>
          <w:sz w:val="24"/>
          <w:szCs w:val="24"/>
        </w:rPr>
        <w:t xml:space="preserve">I know that you hate the process when you log in to Neptun. It asks for your </w:t>
      </w:r>
      <w:r>
        <w:rPr>
          <w:rFonts w:ascii="Times New Roman" w:hAnsi="Times New Roman" w:cs="Times New Roman"/>
          <w:sz w:val="24"/>
          <w:szCs w:val="24"/>
        </w:rPr>
        <w:t>Neptun</w:t>
      </w:r>
      <w:r w:rsidRPr="00C04102">
        <w:rPr>
          <w:rFonts w:ascii="Times New Roman" w:hAnsi="Times New Roman" w:cs="Times New Roman"/>
          <w:sz w:val="24"/>
          <w:szCs w:val="24"/>
        </w:rPr>
        <w:t xml:space="preserve"> ID and </w:t>
      </w:r>
      <w:r>
        <w:rPr>
          <w:rFonts w:ascii="Times New Roman" w:hAnsi="Times New Roman" w:cs="Times New Roman"/>
          <w:sz w:val="24"/>
          <w:szCs w:val="24"/>
        </w:rPr>
        <w:t>p</w:t>
      </w:r>
      <w:r w:rsidRPr="00C04102">
        <w:rPr>
          <w:rFonts w:ascii="Times New Roman" w:hAnsi="Times New Roman" w:cs="Times New Roman"/>
          <w:sz w:val="24"/>
          <w:szCs w:val="24"/>
        </w:rPr>
        <w:t>assword every time, and it wants you to write an OTP code each time. This app automates that boring process. The setup may be a little long, but it is only required once.</w:t>
      </w:r>
    </w:p>
    <w:p w:rsidR="00C04102" w:rsidRPr="00C04102" w:rsidRDefault="00C04102" w:rsidP="009F6637">
      <w:pPr>
        <w:spacing w:after="0"/>
        <w:rPr>
          <w:rFonts w:ascii="Times New Roman" w:hAnsi="Times New Roman" w:cs="Times New Roman"/>
          <w:sz w:val="24"/>
          <w:szCs w:val="24"/>
        </w:rPr>
      </w:pPr>
    </w:p>
    <w:p w:rsidR="00C04102" w:rsidRDefault="00C04102" w:rsidP="009F6637">
      <w:pPr>
        <w:spacing w:after="0"/>
        <w:rPr>
          <w:rFonts w:ascii="Times New Roman" w:hAnsi="Times New Roman" w:cs="Times New Roman"/>
          <w:b/>
          <w:sz w:val="24"/>
          <w:szCs w:val="24"/>
        </w:rPr>
      </w:pPr>
      <w:r w:rsidRPr="00C04102">
        <w:rPr>
          <w:rFonts w:ascii="Times New Roman" w:hAnsi="Times New Roman" w:cs="Times New Roman"/>
          <w:b/>
          <w:sz w:val="24"/>
          <w:szCs w:val="24"/>
        </w:rPr>
        <w:t>Setup Instructions</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Open your authenticator on your phone and remove the 'ELTE Neptun' account first.</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 xml:space="preserve">Go to </w:t>
      </w:r>
      <w:hyperlink r:id="rId8" w:history="1">
        <w:r w:rsidRPr="00500BB8">
          <w:rPr>
            <w:rStyle w:val="Hyperlink"/>
            <w:rFonts w:ascii="Times New Roman" w:hAnsi="Times New Roman" w:cs="Times New Roman"/>
            <w:sz w:val="24"/>
            <w:szCs w:val="24"/>
          </w:rPr>
          <w:t>https://neptun.elte.hu/Account/Login</w:t>
        </w:r>
      </w:hyperlink>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Log in with your Neptun code and password.</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Pr>
          <w:rFonts w:ascii="Times New Roman" w:hAnsi="Times New Roman" w:cs="Times New Roman"/>
          <w:sz w:val="24"/>
          <w:szCs w:val="24"/>
        </w:rPr>
        <w:t>W</w:t>
      </w:r>
      <w:r w:rsidRPr="00C04102">
        <w:rPr>
          <w:rFonts w:ascii="Times New Roman" w:hAnsi="Times New Roman" w:cs="Times New Roman"/>
          <w:sz w:val="24"/>
          <w:szCs w:val="24"/>
        </w:rPr>
        <w:t xml:space="preserve">ebsite will ask for a TOTP code. Since you deleted the account from your </w:t>
      </w:r>
      <w:r w:rsidR="009F6637">
        <w:rPr>
          <w:rFonts w:ascii="Times New Roman" w:hAnsi="Times New Roman" w:cs="Times New Roman"/>
          <w:sz w:val="24"/>
          <w:szCs w:val="24"/>
        </w:rPr>
        <w:t>app</w:t>
      </w:r>
      <w:r w:rsidRPr="00C04102">
        <w:rPr>
          <w:rFonts w:ascii="Times New Roman" w:hAnsi="Times New Roman" w:cs="Times New Roman"/>
          <w:sz w:val="24"/>
          <w:szCs w:val="24"/>
        </w:rPr>
        <w:t>, you need a new TOTP pairing. Click</w:t>
      </w:r>
      <w:r>
        <w:rPr>
          <w:rFonts w:ascii="Times New Roman" w:hAnsi="Times New Roman" w:cs="Times New Roman"/>
          <w:sz w:val="24"/>
          <w:szCs w:val="24"/>
        </w:rPr>
        <w:t xml:space="preserve"> </w:t>
      </w:r>
      <w:r w:rsidRPr="00C04102">
        <w:rPr>
          <w:rFonts w:ascii="Times New Roman" w:hAnsi="Times New Roman" w:cs="Times New Roman"/>
          <w:sz w:val="24"/>
          <w:szCs w:val="24"/>
        </w:rPr>
        <w:t>'New TOTP Pairing'</w:t>
      </w:r>
      <w:r>
        <w:rPr>
          <w:rFonts w:ascii="Times New Roman" w:hAnsi="Times New Roman" w:cs="Times New Roman"/>
          <w:sz w:val="24"/>
          <w:szCs w:val="24"/>
        </w:rPr>
        <w:t xml:space="preserve"> and click next.</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 xml:space="preserve">Enter the code you received </w:t>
      </w:r>
      <w:r w:rsidR="009F6637">
        <w:rPr>
          <w:rFonts w:ascii="Times New Roman" w:hAnsi="Times New Roman" w:cs="Times New Roman"/>
          <w:sz w:val="24"/>
          <w:szCs w:val="24"/>
        </w:rPr>
        <w:t>on</w:t>
      </w:r>
      <w:r w:rsidRPr="00C04102">
        <w:rPr>
          <w:rFonts w:ascii="Times New Roman" w:hAnsi="Times New Roman" w:cs="Times New Roman"/>
          <w:sz w:val="24"/>
          <w:szCs w:val="24"/>
        </w:rPr>
        <w:t xml:space="preserve"> email (something like xxx-</w:t>
      </w:r>
      <w:proofErr w:type="spellStart"/>
      <w:r w:rsidRPr="00C04102">
        <w:rPr>
          <w:rFonts w:ascii="Times New Roman" w:hAnsi="Times New Roman" w:cs="Times New Roman"/>
          <w:sz w:val="24"/>
          <w:szCs w:val="24"/>
        </w:rPr>
        <w:t>xxxxxx</w:t>
      </w:r>
      <w:proofErr w:type="spellEnd"/>
      <w:r w:rsidRPr="00C04102">
        <w:rPr>
          <w:rFonts w:ascii="Times New Roman" w:hAnsi="Times New Roman" w:cs="Times New Roman"/>
          <w:sz w:val="24"/>
          <w:szCs w:val="24"/>
        </w:rPr>
        <w:t>)</w:t>
      </w:r>
      <w:r>
        <w:rPr>
          <w:rFonts w:ascii="Times New Roman" w:hAnsi="Times New Roman" w:cs="Times New Roman"/>
          <w:sz w:val="24"/>
          <w:szCs w:val="24"/>
        </w:rPr>
        <w:t xml:space="preserve"> and click next.</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You will see a QR code and a long code below it. Save this code for later.</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Open your authenticator app and scan the QR code</w:t>
      </w:r>
      <w:r>
        <w:rPr>
          <w:rFonts w:ascii="Times New Roman" w:hAnsi="Times New Roman" w:cs="Times New Roman"/>
          <w:sz w:val="24"/>
          <w:szCs w:val="24"/>
        </w:rPr>
        <w:t xml:space="preserve"> and click next.</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You will be asked for TOTP pairing. Use your authenticator app to enter the TOTP. (Do not exit the website.)</w:t>
      </w:r>
      <w:r w:rsidR="009F6637">
        <w:rPr>
          <w:rFonts w:ascii="Times New Roman" w:hAnsi="Times New Roman" w:cs="Times New Roman"/>
          <w:sz w:val="24"/>
          <w:szCs w:val="24"/>
        </w:rPr>
        <w:t>, then c</w:t>
      </w:r>
      <w:r w:rsidRPr="00C04102">
        <w:rPr>
          <w:rFonts w:ascii="Times New Roman" w:hAnsi="Times New Roman" w:cs="Times New Roman"/>
          <w:sz w:val="24"/>
          <w:szCs w:val="24"/>
        </w:rPr>
        <w:t>lick Enter and log in to Neptun.</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Close the website and open the Neptun.exe application.</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Fill in your Neptun ID and Password.</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Paste the long code saved earlier into the 'QR Code Secret' field.</w:t>
      </w:r>
    </w:p>
    <w:p w:rsidR="00C04102" w:rsidRPr="00C04102" w:rsidRDefault="00C04102" w:rsidP="009F6637">
      <w:pPr>
        <w:pStyle w:val="ListParagraph"/>
        <w:numPr>
          <w:ilvl w:val="0"/>
          <w:numId w:val="12"/>
        </w:numPr>
        <w:spacing w:after="0"/>
        <w:rPr>
          <w:rFonts w:ascii="Times New Roman" w:hAnsi="Times New Roman" w:cs="Times New Roman"/>
          <w:b/>
          <w:sz w:val="24"/>
          <w:szCs w:val="24"/>
        </w:rPr>
      </w:pPr>
      <w:r w:rsidRPr="00C04102">
        <w:rPr>
          <w:rFonts w:ascii="Times New Roman" w:hAnsi="Times New Roman" w:cs="Times New Roman"/>
          <w:sz w:val="24"/>
          <w:szCs w:val="24"/>
        </w:rPr>
        <w:t>Click Submit. The app will now fill all fields automatically.</w:t>
      </w:r>
    </w:p>
    <w:p w:rsidR="00C04102" w:rsidRPr="00C04102" w:rsidRDefault="00C04102" w:rsidP="009F6637">
      <w:pPr>
        <w:pStyle w:val="ListParagraph"/>
        <w:spacing w:after="0"/>
        <w:rPr>
          <w:rFonts w:ascii="Times New Roman" w:hAnsi="Times New Roman" w:cs="Times New Roman"/>
          <w:b/>
          <w:sz w:val="24"/>
          <w:szCs w:val="24"/>
        </w:rPr>
      </w:pPr>
    </w:p>
    <w:p w:rsidR="00C04102" w:rsidRDefault="00C04102" w:rsidP="009F6637">
      <w:pPr>
        <w:spacing w:after="0"/>
        <w:rPr>
          <w:rFonts w:ascii="Times New Roman" w:hAnsi="Times New Roman" w:cs="Times New Roman"/>
          <w:b/>
          <w:sz w:val="24"/>
          <w:szCs w:val="24"/>
        </w:rPr>
      </w:pPr>
      <w:r w:rsidRPr="00C04102">
        <w:rPr>
          <w:rFonts w:ascii="Times New Roman" w:hAnsi="Times New Roman" w:cs="Times New Roman"/>
          <w:b/>
          <w:sz w:val="24"/>
          <w:szCs w:val="24"/>
        </w:rPr>
        <w:t>Key Things to Know</w:t>
      </w:r>
    </w:p>
    <w:p w:rsidR="00C04102" w:rsidRPr="00C04102" w:rsidRDefault="00C04102" w:rsidP="009F6637">
      <w:pPr>
        <w:pStyle w:val="ListParagraph"/>
        <w:numPr>
          <w:ilvl w:val="0"/>
          <w:numId w:val="13"/>
        </w:numPr>
        <w:spacing w:after="0"/>
        <w:rPr>
          <w:rFonts w:ascii="Times New Roman" w:hAnsi="Times New Roman" w:cs="Times New Roman"/>
          <w:b/>
          <w:sz w:val="24"/>
          <w:szCs w:val="24"/>
        </w:rPr>
      </w:pPr>
      <w:r w:rsidRPr="00C04102">
        <w:rPr>
          <w:rFonts w:ascii="Times New Roman" w:hAnsi="Times New Roman" w:cs="Times New Roman"/>
          <w:b/>
          <w:sz w:val="24"/>
          <w:szCs w:val="24"/>
        </w:rPr>
        <w:t>Credentials</w:t>
      </w:r>
    </w:p>
    <w:p w:rsidR="00C04102" w:rsidRPr="00C04102" w:rsidRDefault="00C04102" w:rsidP="009F6637">
      <w:pPr>
        <w:pStyle w:val="ListParagraph"/>
        <w:spacing w:after="0"/>
        <w:rPr>
          <w:rFonts w:ascii="Times New Roman" w:hAnsi="Times New Roman" w:cs="Times New Roman"/>
          <w:b/>
          <w:sz w:val="24"/>
          <w:szCs w:val="24"/>
        </w:rPr>
      </w:pPr>
      <w:r w:rsidRPr="00C04102">
        <w:rPr>
          <w:rFonts w:ascii="Times New Roman" w:hAnsi="Times New Roman" w:cs="Times New Roman"/>
          <w:sz w:val="24"/>
          <w:szCs w:val="24"/>
        </w:rPr>
        <w:t>When you open the Neptun.exe app again, it will not ask for your credentials. They are saved locally on your computer (not in the cloud).</w:t>
      </w:r>
    </w:p>
    <w:p w:rsidR="00C04102" w:rsidRDefault="00C04102" w:rsidP="009F6637">
      <w:pPr>
        <w:spacing w:after="0"/>
        <w:rPr>
          <w:rFonts w:ascii="Times New Roman" w:hAnsi="Times New Roman" w:cs="Times New Roman"/>
          <w:sz w:val="24"/>
          <w:szCs w:val="24"/>
        </w:rPr>
      </w:pPr>
    </w:p>
    <w:p w:rsidR="00C04102" w:rsidRPr="00C04102" w:rsidRDefault="00C04102" w:rsidP="009F6637">
      <w:pPr>
        <w:pStyle w:val="ListParagraph"/>
        <w:numPr>
          <w:ilvl w:val="0"/>
          <w:numId w:val="13"/>
        </w:numPr>
        <w:spacing w:after="0"/>
        <w:rPr>
          <w:rFonts w:ascii="Times New Roman" w:hAnsi="Times New Roman" w:cs="Times New Roman"/>
          <w:b/>
          <w:sz w:val="24"/>
          <w:szCs w:val="24"/>
        </w:rPr>
      </w:pPr>
      <w:r w:rsidRPr="00C04102">
        <w:rPr>
          <w:rFonts w:ascii="Times New Roman" w:hAnsi="Times New Roman" w:cs="Times New Roman"/>
          <w:b/>
          <w:sz w:val="24"/>
          <w:szCs w:val="24"/>
        </w:rPr>
        <w:t>OTP Code Usage</w:t>
      </w:r>
    </w:p>
    <w:p w:rsidR="00C04102" w:rsidRDefault="00C04102" w:rsidP="009F6637">
      <w:pPr>
        <w:pStyle w:val="ListParagraph"/>
        <w:spacing w:after="0"/>
        <w:rPr>
          <w:rFonts w:ascii="Times New Roman" w:hAnsi="Times New Roman" w:cs="Times New Roman"/>
          <w:sz w:val="24"/>
          <w:szCs w:val="24"/>
        </w:rPr>
      </w:pPr>
      <w:r w:rsidRPr="00C04102">
        <w:rPr>
          <w:rFonts w:ascii="Times New Roman" w:hAnsi="Times New Roman" w:cs="Times New Roman"/>
          <w:sz w:val="24"/>
          <w:szCs w:val="24"/>
        </w:rPr>
        <w:t>OTP codes can be used only once. If you open Neptun with the app, close the browser, and try again immediately, it may fail because the same OTP cannot be used twice within 30 seconds. You must wait for a new OTP to be generated (around 25 seconds).</w:t>
      </w:r>
    </w:p>
    <w:p w:rsidR="00C04102" w:rsidRDefault="00C04102" w:rsidP="009F6637">
      <w:pPr>
        <w:pStyle w:val="ListParagraph"/>
        <w:spacing w:after="0"/>
        <w:rPr>
          <w:rFonts w:ascii="Times New Roman" w:hAnsi="Times New Roman" w:cs="Times New Roman"/>
          <w:sz w:val="24"/>
          <w:szCs w:val="24"/>
        </w:rPr>
      </w:pPr>
    </w:p>
    <w:p w:rsidR="00C04102" w:rsidRPr="00C04102" w:rsidRDefault="00C04102" w:rsidP="009F6637">
      <w:pPr>
        <w:pStyle w:val="ListParagraph"/>
        <w:numPr>
          <w:ilvl w:val="0"/>
          <w:numId w:val="13"/>
        </w:numPr>
        <w:spacing w:after="0"/>
        <w:rPr>
          <w:rFonts w:ascii="Times New Roman" w:hAnsi="Times New Roman" w:cs="Times New Roman"/>
          <w:b/>
          <w:sz w:val="24"/>
          <w:szCs w:val="24"/>
        </w:rPr>
      </w:pPr>
      <w:r w:rsidRPr="00C04102">
        <w:rPr>
          <w:rFonts w:ascii="Times New Roman" w:hAnsi="Times New Roman" w:cs="Times New Roman"/>
          <w:b/>
          <w:sz w:val="24"/>
          <w:szCs w:val="24"/>
        </w:rPr>
        <w:t>Credential Storage</w:t>
      </w:r>
    </w:p>
    <w:p w:rsidR="009F6637" w:rsidRDefault="00C04102" w:rsidP="009F6637">
      <w:pPr>
        <w:pStyle w:val="ListParagraph"/>
        <w:spacing w:after="0"/>
        <w:rPr>
          <w:rFonts w:ascii="Times New Roman" w:hAnsi="Times New Roman" w:cs="Times New Roman"/>
          <w:b/>
          <w:i/>
          <w:sz w:val="24"/>
          <w:szCs w:val="24"/>
        </w:rPr>
      </w:pPr>
      <w:r w:rsidRPr="00C04102">
        <w:rPr>
          <w:rFonts w:ascii="Times New Roman" w:hAnsi="Times New Roman" w:cs="Times New Roman"/>
          <w:sz w:val="24"/>
          <w:szCs w:val="24"/>
        </w:rPr>
        <w:t>Your credentials are stored locally at:</w:t>
      </w:r>
      <w:r>
        <w:rPr>
          <w:rFonts w:ascii="Times New Roman" w:hAnsi="Times New Roman" w:cs="Times New Roman"/>
          <w:sz w:val="24"/>
          <w:szCs w:val="24"/>
        </w:rPr>
        <w:t xml:space="preserve"> </w:t>
      </w:r>
      <w:r w:rsidRPr="00C04102">
        <w:rPr>
          <w:rFonts w:ascii="Times New Roman" w:hAnsi="Times New Roman" w:cs="Times New Roman"/>
          <w:b/>
          <w:i/>
          <w:sz w:val="24"/>
          <w:szCs w:val="24"/>
        </w:rPr>
        <w:t>C:\Users\&lt;YOUR_USERNAME&gt;\AppData\Roaming\Neptun</w:t>
      </w:r>
    </w:p>
    <w:p w:rsidR="00344121" w:rsidRPr="009F6637" w:rsidRDefault="00C04102" w:rsidP="009F6637">
      <w:pPr>
        <w:pStyle w:val="ListParagraph"/>
        <w:spacing w:after="0"/>
        <w:rPr>
          <w:rFonts w:ascii="Times New Roman" w:hAnsi="Times New Roman" w:cs="Times New Roman"/>
          <w:b/>
          <w:i/>
          <w:sz w:val="24"/>
          <w:szCs w:val="24"/>
        </w:rPr>
      </w:pPr>
      <w:r w:rsidRPr="009F6637">
        <w:rPr>
          <w:rFonts w:ascii="Times New Roman" w:hAnsi="Times New Roman" w:cs="Times New Roman"/>
          <w:sz w:val="24"/>
          <w:szCs w:val="24"/>
        </w:rPr>
        <w:t xml:space="preserve">If you delete the exe but not the </w:t>
      </w:r>
      <w:proofErr w:type="spellStart"/>
      <w:r w:rsidRPr="009F6637">
        <w:rPr>
          <w:rFonts w:ascii="Times New Roman" w:hAnsi="Times New Roman" w:cs="Times New Roman"/>
          <w:sz w:val="24"/>
          <w:szCs w:val="24"/>
        </w:rPr>
        <w:t>data.json</w:t>
      </w:r>
      <w:proofErr w:type="spellEnd"/>
      <w:r w:rsidRPr="009F6637">
        <w:rPr>
          <w:rFonts w:ascii="Times New Roman" w:hAnsi="Times New Roman" w:cs="Times New Roman"/>
          <w:sz w:val="24"/>
          <w:szCs w:val="24"/>
        </w:rPr>
        <w:t xml:space="preserve"> file in that folder, your saved credentials will still be used. To fully remove everything, delete both the exe and the </w:t>
      </w:r>
      <w:proofErr w:type="spellStart"/>
      <w:r w:rsidRPr="009F6637">
        <w:rPr>
          <w:rFonts w:ascii="Times New Roman" w:hAnsi="Times New Roman" w:cs="Times New Roman"/>
          <w:sz w:val="24"/>
          <w:szCs w:val="24"/>
        </w:rPr>
        <w:t>data.json</w:t>
      </w:r>
      <w:proofErr w:type="spellEnd"/>
      <w:r w:rsidRPr="009F6637">
        <w:rPr>
          <w:rFonts w:ascii="Times New Roman" w:hAnsi="Times New Roman" w:cs="Times New Roman"/>
          <w:sz w:val="24"/>
          <w:szCs w:val="24"/>
        </w:rPr>
        <w:t xml:space="preserve"> file.</w:t>
      </w:r>
      <w:bookmarkEnd w:id="0"/>
    </w:p>
    <w:sectPr w:rsidR="00344121" w:rsidRPr="009F6637"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8FC" w:rsidRDefault="00A338FC" w:rsidP="00C04102">
      <w:pPr>
        <w:spacing w:after="0" w:line="240" w:lineRule="auto"/>
      </w:pPr>
      <w:r>
        <w:separator/>
      </w:r>
    </w:p>
  </w:endnote>
  <w:endnote w:type="continuationSeparator" w:id="0">
    <w:p w:rsidR="00A338FC" w:rsidRDefault="00A338FC" w:rsidP="00C04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8FC" w:rsidRDefault="00A338FC" w:rsidP="00C04102">
      <w:pPr>
        <w:spacing w:after="0" w:line="240" w:lineRule="auto"/>
      </w:pPr>
      <w:r>
        <w:separator/>
      </w:r>
    </w:p>
  </w:footnote>
  <w:footnote w:type="continuationSeparator" w:id="0">
    <w:p w:rsidR="00A338FC" w:rsidRDefault="00A338FC" w:rsidP="00C041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2247111"/>
    <w:multiLevelType w:val="hybridMultilevel"/>
    <w:tmpl w:val="BA6C4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935123"/>
    <w:multiLevelType w:val="hybridMultilevel"/>
    <w:tmpl w:val="3C9E0340"/>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D35ABD"/>
    <w:multiLevelType w:val="hybridMultilevel"/>
    <w:tmpl w:val="00C619C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9E1A21"/>
    <w:multiLevelType w:val="hybridMultilevel"/>
    <w:tmpl w:val="4CC6B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2"/>
  </w:num>
  <w:num w:numId="11">
    <w:abstractNumId w:val="9"/>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44121"/>
    <w:rsid w:val="009F6637"/>
    <w:rsid w:val="00A338FC"/>
    <w:rsid w:val="00AA1D8D"/>
    <w:rsid w:val="00B47730"/>
    <w:rsid w:val="00C04102"/>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AB34F7"/>
  <w14:defaultImageDpi w14:val="300"/>
  <w15:docId w15:val="{26D3D559-9D76-4157-BFDD-FFB184D02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BalloonText">
    <w:name w:val="Balloon Text"/>
    <w:basedOn w:val="Normal"/>
    <w:link w:val="BalloonTextChar"/>
    <w:uiPriority w:val="99"/>
    <w:semiHidden/>
    <w:unhideWhenUsed/>
    <w:rsid w:val="00C041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102"/>
    <w:rPr>
      <w:rFonts w:ascii="Segoe UI" w:hAnsi="Segoe UI" w:cs="Segoe UI"/>
      <w:sz w:val="18"/>
      <w:szCs w:val="18"/>
    </w:rPr>
  </w:style>
  <w:style w:type="character" w:styleId="Hyperlink">
    <w:name w:val="Hyperlink"/>
    <w:basedOn w:val="DefaultParagraphFont"/>
    <w:uiPriority w:val="99"/>
    <w:unhideWhenUsed/>
    <w:rsid w:val="00C04102"/>
    <w:rPr>
      <w:color w:val="0000FF" w:themeColor="hyperlink"/>
      <w:u w:val="single"/>
    </w:rPr>
  </w:style>
  <w:style w:type="character" w:styleId="UnresolvedMention">
    <w:name w:val="Unresolved Mention"/>
    <w:basedOn w:val="DefaultParagraphFont"/>
    <w:uiPriority w:val="99"/>
    <w:semiHidden/>
    <w:unhideWhenUsed/>
    <w:rsid w:val="00C04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ptun.elte.hu/Account/Log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AF55D-80D7-48F9-AB47-50A2338E8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NAGI NAGIYEV</cp:lastModifiedBy>
  <cp:revision>3</cp:revision>
  <dcterms:created xsi:type="dcterms:W3CDTF">2013-12-23T23:15:00Z</dcterms:created>
  <dcterms:modified xsi:type="dcterms:W3CDTF">2025-11-15T22:26:00Z</dcterms:modified>
  <cp:category/>
</cp:coreProperties>
</file>